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2AAA42B8" w:rsidR="00711497" w:rsidRPr="00F97BC8" w:rsidRDefault="00711497" w:rsidP="00302D02">
            <w:pPr>
              <w:rPr>
                <w:b/>
              </w:rPr>
            </w:pPr>
            <w:r w:rsidRPr="00711497">
              <w:rPr>
                <w:rFonts w:ascii="Segoe UI Semilight" w:hAnsi="Segoe UI Semilight" w:cs="Segoe UI Semilight"/>
                <w:b/>
                <w:color w:val="FF0000"/>
                <w:szCs w:val="22"/>
              </w:rPr>
              <w:t xml:space="preserve">Lot </w:t>
            </w:r>
            <w:r w:rsidR="006B4736">
              <w:rPr>
                <w:rFonts w:ascii="Segoe UI Semilight" w:hAnsi="Segoe UI Semilight" w:cs="Segoe UI Semilight"/>
                <w:b/>
                <w:color w:val="FF0000"/>
                <w:szCs w:val="22"/>
              </w:rPr>
              <w:t>5</w:t>
            </w:r>
            <w:r w:rsidRPr="00711497">
              <w:rPr>
                <w:rFonts w:ascii="Segoe UI Semilight" w:hAnsi="Segoe UI Semilight" w:cs="Segoe UI Semilight"/>
                <w:b/>
                <w:color w:val="FF0000"/>
                <w:szCs w:val="22"/>
              </w:rPr>
              <w:t xml:space="preserve"> : </w:t>
            </w:r>
            <w:r w:rsidR="006B4736" w:rsidRPr="006B4736">
              <w:rPr>
                <w:rFonts w:ascii="Segoe UI Semilight" w:hAnsi="Segoe UI Semilight" w:cs="Segoe UI Semilight"/>
                <w:b/>
                <w:color w:val="FF0000"/>
                <w:szCs w:val="22"/>
              </w:rPr>
              <w:t>CVC/DESENFUMAGE/PLOMBERIE</w:t>
            </w:r>
            <w:r w:rsidR="00EF720F">
              <w:rPr>
                <w:rFonts w:ascii="Segoe UI Semilight" w:hAnsi="Segoe UI Semilight" w:cs="Segoe UI Semilight"/>
                <w:b/>
                <w:color w:val="FF0000"/>
                <w:szCs w:val="22"/>
              </w:rPr>
              <w:t xml:space="preserve"> - Variante</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EF720F">
              <w:rPr>
                <w:rFonts w:ascii="Calibri" w:hAnsi="Calibri"/>
              </w:rPr>
            </w:r>
            <w:r w:rsidR="00EF720F">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EF720F">
              <w:rPr>
                <w:rFonts w:ascii="Calibri" w:hAnsi="Calibri"/>
              </w:rPr>
            </w:r>
            <w:r w:rsidR="00EF720F">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45B1540D"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w:t>
      </w:r>
      <w:r w:rsidR="00EF720F">
        <w:rPr>
          <w:color w:val="auto"/>
        </w:rPr>
        <w:t>variante</w:t>
      </w:r>
      <w:r w:rsidR="00A40496" w:rsidRPr="00A40496">
        <w:rPr>
          <w:color w:val="auto"/>
        </w:rPr>
        <w:t>)</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210B8976" w14:textId="14E3F2C0" w:rsidR="00C8663D" w:rsidRPr="00C8663D" w:rsidRDefault="00C8663D" w:rsidP="00C8663D">
      <w:pPr>
        <w:pStyle w:val="Titre2"/>
        <w:numPr>
          <w:ilvl w:val="1"/>
          <w:numId w:val="2"/>
        </w:numPr>
        <w:tabs>
          <w:tab w:val="left" w:pos="1843"/>
        </w:tabs>
        <w:spacing w:before="400"/>
        <w:rPr>
          <w:color w:val="auto"/>
        </w:rPr>
      </w:pPr>
      <w:r>
        <w:rPr>
          <w:color w:val="auto"/>
        </w:rPr>
        <w:t>Prestations supplémentaires éventuelles n°01</w:t>
      </w:r>
      <w:r>
        <w:rPr>
          <w:color w:val="auto"/>
          <w:u w:val="none"/>
        </w:rPr>
        <w:t xml:space="preserve"> : </w:t>
      </w:r>
      <w:r w:rsidR="006B4736" w:rsidRPr="006B4736">
        <w:rPr>
          <w:color w:val="auto"/>
          <w:u w:val="none"/>
        </w:rPr>
        <w:t>Lave main Banque d'accueil + Remplacement meuble SSPI RDC</w:t>
      </w:r>
    </w:p>
    <w:p w14:paraId="52A54550" w14:textId="7763BA2F" w:rsidR="00C8663D" w:rsidRDefault="00C8663D" w:rsidP="00C8663D">
      <w:pPr>
        <w:rPr>
          <w:rFonts w:ascii="Segoe UI Semilight" w:hAnsi="Segoe UI Semilight" w:cs="Segoe UI Semilight"/>
          <w:szCs w:val="22"/>
        </w:rPr>
      </w:pPr>
      <w:r>
        <w:rPr>
          <w:rFonts w:ascii="Segoe UI Semilight" w:hAnsi="Segoe UI Semilight" w:cs="Segoe UI Semilight"/>
          <w:szCs w:val="22"/>
        </w:rPr>
        <w:t>Les travaux seront rémunérés par application d'un prix global forfaitaire égal à :</w:t>
      </w:r>
    </w:p>
    <w:p w14:paraId="47EA8440" w14:textId="77777777" w:rsidR="00C8663D" w:rsidRDefault="00C8663D" w:rsidP="00C8663D">
      <w:pPr>
        <w:rPr>
          <w:rFonts w:ascii="Segoe UI Semilight" w:hAnsi="Segoe UI Semilight" w:cs="Segoe UI Semilight"/>
          <w:szCs w:val="22"/>
        </w:rPr>
      </w:pPr>
    </w:p>
    <w:p w14:paraId="23A1A8CD"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930979768" w:edGrp="everyone"/>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0BD57500"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16F64124"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ermEnd w:id="1930979768"/>
    </w:p>
    <w:p w14:paraId="2960F8E9" w14:textId="0AE07820" w:rsidR="00C8663D"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720598367" w:edGrp="everyone"/>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ermEnd w:id="1720598367"/>
    </w:p>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6F6F7C96"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6B4736">
        <w:rPr>
          <w:rFonts w:ascii="Segoe UI Semilight" w:hAnsi="Segoe UI Semilight" w:cs="Segoe UI Semilight"/>
          <w:b/>
          <w:color w:val="FF0000"/>
          <w:szCs w:val="22"/>
        </w:rPr>
        <w:t>5</w:t>
      </w:r>
      <w:r w:rsidRPr="00D57114">
        <w:rPr>
          <w:rFonts w:ascii="Segoe UI Semilight" w:hAnsi="Segoe UI Semilight" w:cs="Segoe UI Semilight"/>
          <w:b/>
          <w:color w:val="FF0000"/>
          <w:szCs w:val="22"/>
        </w:rPr>
        <w:t xml:space="preserve"> - </w:t>
      </w:r>
      <w:r w:rsidR="006B4736" w:rsidRPr="006B4736">
        <w:rPr>
          <w:rFonts w:ascii="Segoe UI Semilight" w:hAnsi="Segoe UI Semilight" w:cs="Segoe UI Semilight"/>
          <w:b/>
          <w:color w:val="FF0000"/>
          <w:szCs w:val="22"/>
        </w:rPr>
        <w:t>CVC/DESENFUMAGE/PLOMBERIE</w:t>
      </w:r>
      <w:r w:rsidR="00EF720F">
        <w:rPr>
          <w:rFonts w:ascii="Segoe UI Semilight" w:hAnsi="Segoe UI Semilight" w:cs="Segoe UI Semilight"/>
          <w:b/>
          <w:color w:val="FF0000"/>
          <w:szCs w:val="22"/>
        </w:rPr>
        <w:t xml:space="preserve"> - Variante</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EB80BCF"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55A9EFF2" w14:textId="77777777" w:rsidR="00D57114" w:rsidRDefault="00D57114" w:rsidP="00D57114">
      <w:pPr>
        <w:tabs>
          <w:tab w:val="right" w:leader="dot" w:pos="9639"/>
        </w:tabs>
        <w:rPr>
          <w:rFonts w:ascii="Segoe UI Semilight" w:hAnsi="Segoe UI Semilight" w:cs="Segoe UI Semilight"/>
          <w:szCs w:val="24"/>
        </w:rPr>
      </w:pPr>
    </w:p>
    <w:p w14:paraId="7366F865"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50542098" w14:textId="77777777" w:rsidR="00D57114" w:rsidRDefault="00D57114" w:rsidP="00D57114">
      <w:pPr>
        <w:tabs>
          <w:tab w:val="right" w:leader="dot" w:pos="9639"/>
        </w:tabs>
        <w:rPr>
          <w:rFonts w:ascii="Segoe UI Semilight" w:hAnsi="Segoe UI Semilight" w:cs="Segoe UI Semilight"/>
          <w:szCs w:val="24"/>
        </w:rPr>
      </w:pPr>
    </w:p>
    <w:p w14:paraId="46734242" w14:textId="7BE23B6F"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 xml:space="preserve">Montant offre </w:t>
      </w:r>
      <w:r w:rsidR="00EF720F">
        <w:rPr>
          <w:rFonts w:ascii="Segoe UI Semilight" w:hAnsi="Segoe UI Semilight" w:cs="Segoe UI Semilight"/>
          <w:szCs w:val="24"/>
        </w:rPr>
        <w:t>variante</w:t>
      </w:r>
      <w:r>
        <w:rPr>
          <w:rFonts w:ascii="Segoe UI Semilight" w:hAnsi="Segoe UI Semilight" w:cs="Segoe UI Semilight"/>
          <w:szCs w:val="24"/>
        </w:rPr>
        <w:t xml:space="preserve"> HT</w:t>
      </w:r>
      <w:r>
        <w:rPr>
          <w:rFonts w:ascii="Segoe UI Semilight" w:hAnsi="Segoe UI Semilight" w:cs="Segoe UI Semilight"/>
          <w:szCs w:val="24"/>
        </w:rPr>
        <w:tab/>
        <w:t>€uro</w:t>
      </w:r>
    </w:p>
    <w:p w14:paraId="4EC1AC0D" w14:textId="77777777" w:rsidR="00D57114" w:rsidRDefault="00D57114" w:rsidP="00D57114">
      <w:pPr>
        <w:tabs>
          <w:tab w:val="right" w:leader="dot" w:pos="9639"/>
        </w:tabs>
        <w:rPr>
          <w:rFonts w:ascii="Segoe UI Semilight" w:hAnsi="Segoe UI Semilight" w:cs="Segoe UI Semilight"/>
          <w:szCs w:val="24"/>
        </w:rPr>
      </w:pPr>
    </w:p>
    <w:p w14:paraId="76F252E6"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01 HT</w:t>
      </w:r>
      <w:r>
        <w:rPr>
          <w:rFonts w:ascii="Segoe UI Semilight" w:hAnsi="Segoe UI Semilight" w:cs="Segoe UI Semilight"/>
          <w:szCs w:val="24"/>
        </w:rPr>
        <w:tab/>
        <w:t>€uro</w:t>
      </w:r>
    </w:p>
    <w:p w14:paraId="47D0BBB6" w14:textId="2CF56F35" w:rsidR="009D2C20" w:rsidRDefault="009D2C20" w:rsidP="00F5495C">
      <w:pPr>
        <w:tabs>
          <w:tab w:val="right" w:leader="dot" w:pos="9639"/>
        </w:tabs>
        <w:rPr>
          <w:rFonts w:ascii="Segoe UI Semilight" w:hAnsi="Segoe UI Semilight" w:cs="Segoe UI Semilight"/>
          <w:szCs w:val="24"/>
        </w:rPr>
      </w:pP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41602674"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2C65B874"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6B4736">
            <w:rPr>
              <w:rFonts w:cs="Segoe UI"/>
              <w:color w:val="FF0000"/>
              <w:sz w:val="14"/>
              <w:szCs w:val="16"/>
            </w:rPr>
            <w:t>5</w:t>
          </w:r>
          <w:r w:rsidRPr="00302D02">
            <w:rPr>
              <w:rFonts w:cs="Segoe UI"/>
              <w:color w:val="FF0000"/>
              <w:sz w:val="14"/>
              <w:szCs w:val="16"/>
            </w:rPr>
            <w:t xml:space="preserve"> - </w:t>
          </w:r>
          <w:r w:rsidR="006B4736" w:rsidRPr="006B4736">
            <w:rPr>
              <w:rFonts w:cs="Segoe UI"/>
              <w:color w:val="FF0000"/>
              <w:sz w:val="14"/>
              <w:szCs w:val="16"/>
            </w:rPr>
            <w:t>CVC/DESENFUMAGE/PLOMBERIE</w:t>
          </w:r>
          <w:r w:rsidR="00EF720F">
            <w:rPr>
              <w:rFonts w:cs="Segoe UI"/>
              <w:color w:val="FF0000"/>
              <w:sz w:val="14"/>
              <w:szCs w:val="16"/>
            </w:rPr>
            <w:t xml:space="preserve"> - Variante</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3"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37C02"/>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B4736"/>
    <w:rsid w:val="006D395D"/>
    <w:rsid w:val="006D62A7"/>
    <w:rsid w:val="006E0ECD"/>
    <w:rsid w:val="006E172D"/>
    <w:rsid w:val="006E48B2"/>
    <w:rsid w:val="006F64FB"/>
    <w:rsid w:val="006F7C37"/>
    <w:rsid w:val="00703016"/>
    <w:rsid w:val="00703405"/>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044A"/>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19D9"/>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20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950</Words>
  <Characters>5146</Characters>
  <Application>Microsoft Office Word</Application>
  <DocSecurity>0</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6084</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2026-01-12T14:13:00Z</dcterms:created>
  <dcterms:modified xsi:type="dcterms:W3CDTF">2026-01-12T14:16:00Z</dcterms:modified>
</cp:coreProperties>
</file>